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🥖 EZBakery Job Description &amp; Training Checklist Template 🥖</w:t>
      </w:r>
    </w:p>
    <w:p>
      <w:r>
        <w:t>Employee Name: ____________________</w:t>
      </w:r>
    </w:p>
    <w:p>
      <w:r>
        <w:t>Role: ____________________</w:t>
      </w:r>
    </w:p>
    <w:p>
      <w:r>
        <w:t>Start Date: ____________________</w:t>
      </w:r>
    </w:p>
    <w:p>
      <w:r>
        <w:t>Trainer/Supervisor: ____________________</w:t>
      </w:r>
    </w:p>
    <w:p>
      <w:pPr>
        <w:pStyle w:val="Heading1"/>
      </w:pPr>
      <w:r>
        <w:t>1️⃣ Job Description</w:t>
      </w:r>
    </w:p>
    <w:p>
      <w:r>
        <w:t>Primary Responsibilities:</w:t>
      </w:r>
    </w:p>
    <w:p>
      <w:r>
        <w:t>- Baking &amp; recipe execution (if baker)</w:t>
      </w:r>
    </w:p>
    <w:p>
      <w:r>
        <w:t>- Packaging &amp; labeling products</w:t>
      </w:r>
    </w:p>
    <w:p>
      <w:r>
        <w:t>- Order preparation &amp; inventory management</w:t>
      </w:r>
    </w:p>
    <w:p>
      <w:r>
        <w:t>- Delivery &amp; cash collection (if admin/distributor)</w:t>
      </w:r>
    </w:p>
    <w:p>
      <w:r>
        <w:t>- Customer service / communication</w:t>
      </w:r>
    </w:p>
    <w:p>
      <w:r>
        <w:t>Cross-Training Requirement: Every employee must cross-train in all other areas of the company.</w:t>
      </w:r>
    </w:p>
    <w:p>
      <w:r>
        <w:t>Cross-training completion date: __________</w:t>
      </w:r>
    </w:p>
    <w:p>
      <w:r>
        <w:t>Additional Notes / Special Instructions:</w:t>
      </w:r>
    </w:p>
    <w:p>
      <w:r>
        <w:t>______________________________________________________________</w:t>
      </w:r>
    </w:p>
    <w:p>
      <w:pPr>
        <w:pStyle w:val="Heading1"/>
      </w:pPr>
      <w:r>
        <w:t>2️⃣ Training Checklist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Task/Skill</w:t>
            </w:r>
          </w:p>
        </w:tc>
        <w:tc>
          <w:tcPr>
            <w:tcW w:type="dxa" w:w="1728"/>
          </w:tcPr>
          <w:p>
            <w:r>
              <w:t>Completed (Y/N)</w:t>
            </w:r>
          </w:p>
        </w:tc>
        <w:tc>
          <w:tcPr>
            <w:tcW w:type="dxa" w:w="1728"/>
          </w:tcPr>
          <w:p>
            <w:r>
              <w:t>Trainer Initials</w:t>
            </w:r>
          </w:p>
        </w:tc>
        <w:tc>
          <w:tcPr>
            <w:tcW w:type="dxa" w:w="1728"/>
          </w:tcPr>
          <w:p>
            <w:r>
              <w:t>Date Completed</w:t>
            </w:r>
          </w:p>
        </w:tc>
        <w:tc>
          <w:tcPr>
            <w:tcW w:type="dxa" w:w="1728"/>
          </w:tcPr>
          <w:p>
            <w:r>
              <w:t>Notes</w:t>
            </w:r>
          </w:p>
        </w:tc>
      </w:tr>
      <w:tr>
        <w:tc>
          <w:tcPr>
            <w:tcW w:type="dxa" w:w="1728"/>
          </w:tcPr>
          <w:p>
            <w:r>
              <w:t>Food Handler Procedures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ADHS Compliance / Labeling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Recipe Execution / Baking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Packaging &amp; Labeling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Jar Return / Sanitation Process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Sales &amp; Delivery Procedures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Cash Handling &amp; Register Box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Inventory Management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Customer Communication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Cross-Training: Baking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Cross-Training: Packaging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Cross-Training: Delivery/Admin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Cross-Training: Inventory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p>
      <w:pPr>
        <w:pStyle w:val="Heading1"/>
      </w:pPr>
      <w:r>
        <w:t>Employee Acknowledgment</w:t>
      </w:r>
    </w:p>
    <w:p>
      <w:r>
        <w:t>I have reviewed my job description and completed training for all required tasks. I understand that cross-training in all other areas of the company is mandatory and agree to follow all procedures.</w:t>
      </w:r>
    </w:p>
    <w:p>
      <w:r>
        <w:t>Employee Signature: ____________________  Date: __________</w:t>
      </w:r>
    </w:p>
    <w:p>
      <w:r>
        <w:t>Trainer/Supervisor Signature: ____________________  Date: 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